
<file path=[Content_Types].xml><?xml version="1.0" encoding="utf-8"?>
<Types xmlns="http://schemas.openxmlformats.org/package/2006/content-types">
  <Default ContentType="application/vnd.openxmlformats-package.relationships+xml" Extension="rels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body>
    <w:p>
      <w:pPr>
        <w:ind w:left="0"/>
        <w:jc w:val="left"/>
        <w:textAlignment w:val="auto"/>
      </w:pPr>
      <w:r>
        <w:rPr>
          <w:color w:val="000000"/>
          <w:sz w:val="22"/>
        </w:rPr>
        <w:t>北校区课程表（2017-2018-2）</w:t>
      </w:r>
      <w:r>
        <w:br/>
      </w:r>
    </w:p>
    <w:p>
      <w:pPr>
        <w:ind w:left="0"/>
        <w:jc w:val="center"/>
        <w:textAlignment w:val="auto"/>
      </w:pPr>
      <w:r>
        <w:rPr>
          <w:b/>
          <w:color w:val="000000"/>
        </w:rPr>
        <w:t>文理大楼</w:t>
      </w:r>
      <w:r>
        <w:br/>
      </w:r>
    </w:p>
    <w:tbl>
      <w:tblPr>
        <w:tblStyle w:val="TableGrid"/>
        <w:tblW w:type="auto" w:w="0"/>
        <w:tblInd w:type="dxa" w:w="140"/>
      </w:tblPr>
      <w:tblGrid>
        <w:gridCol w:w="497"/>
        <w:gridCol w:w="2675"/>
        <w:gridCol w:w="1467"/>
        <w:gridCol w:w="2539"/>
        <w:gridCol w:w="1423"/>
        <w:gridCol w:w="2605"/>
        <w:gridCol w:w="577"/>
        <w:gridCol w:w="2197"/>
      </w:tblGrid>
      <w:tr>
        <w:tc>
          <w:tcPr>
            <w:tcW w:type="dxa" w:w="497"/>
          </w:tcPr>
          <w:p>
            <w:r>
              <w:br/>
            </w:r>
          </w:p>
        </w:tc>
        <w:tc>
          <w:tcPr>
            <w:tcW w:type="dxa" w:w="2675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星期一</w:t>
            </w:r>
          </w:p>
        </w:tc>
        <w:tc>
          <w:tcPr>
            <w:tcW w:type="dxa" w:w="1467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星期二</w:t>
            </w:r>
          </w:p>
        </w:tc>
        <w:tc>
          <w:tcPr>
            <w:tcW w:type="dxa" w:w="2539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星期三</w:t>
            </w:r>
          </w:p>
        </w:tc>
        <w:tc>
          <w:tcPr>
            <w:tcW w:type="dxa" w:w="1423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星期四</w:t>
            </w:r>
          </w:p>
        </w:tc>
        <w:tc>
          <w:tcPr>
            <w:tcW w:type="dxa" w:w="2605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星期五</w:t>
            </w:r>
          </w:p>
        </w:tc>
        <w:tc>
          <w:tcPr>
            <w:tcW w:type="dxa" w:w="577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星期六</w:t>
            </w:r>
          </w:p>
        </w:tc>
        <w:tc>
          <w:tcPr>
            <w:tcW w:type="dxa" w:w="2197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星期天</w:t>
            </w:r>
          </w:p>
        </w:tc>
      </w:tr>
      <w:tr>
        <w:tc>
          <w:tcPr>
            <w:tcW w:type="dxa" w:w="497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type="dxa" w:w="267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数字图像处理实验</w:t>
            </w:r>
            <w:r>
              <w:rPr>
                <w:b/>
                <w:color w:val="000000"/>
              </w:rPr>
              <w:t>5-12</w:t>
            </w:r>
            <w:r>
              <w:rPr>
                <w:b/>
                <w:color w:val="000000"/>
              </w:rPr>
              <w:t>周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高华</w:t>
            </w:r>
            <w:r>
              <w:rPr>
                <w:b/>
                <w:color w:val="000000"/>
              </w:rPr>
              <w:t>82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</w:tc>
        <w:tc>
          <w:tcPr>
            <w:tcW w:type="dxa" w:w="1467"/>
          </w:tcPr>
          <w:p>
            <w:r>
              <w:br/>
            </w:r>
          </w:p>
        </w:tc>
        <w:tc>
          <w:tcPr>
            <w:tcW w:type="dxa" w:w="2539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数据库应用技术实验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周徐洪丽</w:t>
            </w:r>
            <w:r>
              <w:rPr>
                <w:b/>
                <w:color w:val="000000"/>
              </w:rPr>
              <w:t>62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Web</w:t>
            </w:r>
            <w:r>
              <w:rPr>
                <w:b/>
                <w:color w:val="000000"/>
              </w:rPr>
              <w:t>开发技术实验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张继军</w:t>
            </w:r>
            <w:r>
              <w:rPr>
                <w:b/>
                <w:color w:val="000000"/>
              </w:rPr>
              <w:t>67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数据结构实验</w:t>
            </w:r>
            <w:r>
              <w:rPr>
                <w:b/>
                <w:color w:val="000000"/>
              </w:rPr>
              <w:t>5-15</w:t>
            </w:r>
            <w:r>
              <w:rPr>
                <w:b/>
                <w:color w:val="000000"/>
              </w:rPr>
              <w:t>周朱红梅</w:t>
            </w:r>
            <w:r>
              <w:rPr>
                <w:b/>
                <w:color w:val="000000"/>
              </w:rPr>
              <w:t>90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网络设计与集成实验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周武装</w:t>
            </w:r>
            <w:r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</w:tc>
        <w:tc>
          <w:tcPr>
            <w:tcW w:type="dxa" w:w="142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Linux</w:t>
            </w:r>
            <w:r>
              <w:rPr>
                <w:b/>
                <w:color w:val="000000"/>
              </w:rPr>
              <w:t>操作系统实验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周于群</w:t>
            </w:r>
            <w:r>
              <w:rPr>
                <w:b/>
                <w:color w:val="000000"/>
              </w:rPr>
              <w:t>88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613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602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单片机原理与接口技术实验</w:t>
            </w:r>
            <w:r>
              <w:rPr>
                <w:b/>
                <w:color w:val="000000"/>
              </w:rPr>
              <w:t>5-12</w:t>
            </w:r>
            <w:r>
              <w:rPr>
                <w:b/>
                <w:color w:val="000000"/>
              </w:rPr>
              <w:t>周姜红花</w:t>
            </w:r>
            <w:r>
              <w:rPr>
                <w:b/>
                <w:color w:val="000000"/>
              </w:rPr>
              <w:t>27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数据通信实验</w:t>
            </w:r>
            <w:r>
              <w:rPr>
                <w:b/>
                <w:color w:val="000000"/>
              </w:rPr>
              <w:t>6-9</w:t>
            </w:r>
            <w:r>
              <w:rPr>
                <w:b/>
                <w:color w:val="000000"/>
              </w:rPr>
              <w:t>周赵秀艳</w:t>
            </w:r>
            <w:r>
              <w:rPr>
                <w:b/>
                <w:color w:val="000000"/>
              </w:rPr>
              <w:t>58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数字城市建设与管理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2-6</w:t>
            </w:r>
            <w:r>
              <w:rPr>
                <w:b/>
                <w:color w:val="000000"/>
              </w:rPr>
              <w:t>周梁勇</w:t>
            </w:r>
            <w:r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505</w:t>
            </w:r>
          </w:p>
        </w:tc>
        <w:tc>
          <w:tcPr>
            <w:tcW w:type="dxa" w:w="260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数据结构实验</w:t>
            </w:r>
            <w:r>
              <w:rPr>
                <w:b/>
                <w:color w:val="000000"/>
              </w:rPr>
              <w:t>5-15</w:t>
            </w:r>
            <w:r>
              <w:rPr>
                <w:b/>
                <w:color w:val="000000"/>
              </w:rPr>
              <w:t>周朱红梅</w:t>
            </w:r>
            <w:r>
              <w:rPr>
                <w:b/>
                <w:color w:val="000000"/>
              </w:rPr>
              <w:t>82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网络设计与集成实验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周武装</w:t>
            </w:r>
            <w:r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577"/>
          </w:tcPr>
          <w:p>
            <w:r>
              <w:br/>
            </w:r>
          </w:p>
        </w:tc>
        <w:tc>
          <w:tcPr>
            <w:tcW w:type="dxa" w:w="219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数据通信实验</w:t>
            </w:r>
            <w:r>
              <w:rPr>
                <w:b/>
                <w:color w:val="000000"/>
              </w:rPr>
              <w:t>6-9</w:t>
            </w:r>
            <w:r>
              <w:rPr>
                <w:b/>
                <w:color w:val="000000"/>
              </w:rPr>
              <w:t>周赵秀艳</w:t>
            </w:r>
            <w:r>
              <w:rPr>
                <w:b/>
                <w:color w:val="000000"/>
              </w:rPr>
              <w:t>58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Photoshop &amp;nbsp;&amp;nbsp;1-16</w:t>
            </w:r>
            <w:r>
              <w:rPr>
                <w:b/>
                <w:color w:val="000000"/>
              </w:rPr>
              <w:t>周王秀丽</w:t>
            </w:r>
            <w:r>
              <w:rPr>
                <w:b/>
                <w:color w:val="000000"/>
              </w:rPr>
              <w:t>120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嵌入式系统原理与接口技术实验</w:t>
            </w:r>
            <w:r>
              <w:rPr>
                <w:b/>
                <w:color w:val="000000"/>
              </w:rPr>
              <w:t>12-15</w:t>
            </w:r>
            <w:r>
              <w:rPr>
                <w:b/>
                <w:color w:val="000000"/>
              </w:rPr>
              <w:t>周苏平</w:t>
            </w:r>
            <w:r>
              <w:rPr>
                <w:b/>
                <w:color w:val="000000"/>
              </w:rPr>
              <w:t>95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602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软件工程实验</w:t>
            </w:r>
            <w:r>
              <w:rPr>
                <w:b/>
                <w:color w:val="000000"/>
              </w:rPr>
              <w:t>12-13</w:t>
            </w:r>
            <w:r>
              <w:rPr>
                <w:b/>
                <w:color w:val="000000"/>
              </w:rPr>
              <w:t>牟少敏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55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</w:p>
          <w:p>
            <w:pPr>
              <w:ind w:left="0"/>
              <w:jc w:val="left"/>
              <w:textAlignment w:val="auto"/>
            </w:pPr>
          </w:p>
        </w:tc>
      </w:tr>
      <w:tr>
        <w:tc>
          <w:tcPr>
            <w:tcW w:type="dxa" w:w="49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type="dxa" w:w="267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网络测试与分析</w:t>
            </w:r>
            <w:r>
              <w:rPr>
                <w:b/>
                <w:color w:val="000000"/>
              </w:rPr>
              <w:t>1-10</w:t>
            </w:r>
            <w:r>
              <w:rPr>
                <w:b/>
                <w:color w:val="000000"/>
              </w:rPr>
              <w:t>周郭华</w:t>
            </w:r>
            <w:r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设计模式实验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周王鲁</w:t>
            </w:r>
            <w:r>
              <w:rPr>
                <w:b/>
                <w:color w:val="000000"/>
              </w:rPr>
              <w:t>93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桥梁结构电算</w:t>
            </w:r>
            <w:r>
              <w:rPr>
                <w:b/>
                <w:color w:val="000000"/>
              </w:rPr>
              <w:t>9-16</w:t>
            </w:r>
            <w:r>
              <w:rPr>
                <w:b/>
                <w:color w:val="000000"/>
              </w:rPr>
              <w:t>周毛松鹤</w:t>
            </w:r>
            <w:r>
              <w:rPr>
                <w:b/>
                <w:color w:val="000000"/>
              </w:rPr>
              <w:t>58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 &amp;nbsp;&amp;nbsp;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计算机辅助设计</w:t>
            </w:r>
            <w:r>
              <w:rPr>
                <w:b/>
                <w:color w:val="000000"/>
              </w:rPr>
              <w:t>1-8</w:t>
            </w:r>
            <w:r>
              <w:rPr>
                <w:b/>
                <w:color w:val="000000"/>
              </w:rPr>
              <w:t>周赵武</w:t>
            </w:r>
            <w:r>
              <w:rPr>
                <w:b/>
                <w:color w:val="000000"/>
              </w:rPr>
              <w:t>91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</w:tc>
        <w:tc>
          <w:tcPr>
            <w:tcW w:type="dxa" w:w="146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数据库应用技术实验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周李文杰</w:t>
            </w:r>
            <w:r>
              <w:rPr>
                <w:b/>
                <w:color w:val="000000"/>
              </w:rPr>
              <w:t>90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Photoshop</w:t>
            </w:r>
            <w:r>
              <w:rPr>
                <w:b/>
                <w:color w:val="000000"/>
              </w:rPr>
              <w:t>图像处理</w:t>
            </w:r>
            <w:r>
              <w:rPr>
                <w:b/>
                <w:color w:val="000000"/>
              </w:rPr>
              <w:t>1-8</w:t>
            </w:r>
            <w:r>
              <w:rPr>
                <w:b/>
                <w:color w:val="000000"/>
              </w:rPr>
              <w:t>周张玫玫</w:t>
            </w:r>
            <w:r>
              <w:rPr>
                <w:b/>
                <w:color w:val="000000"/>
              </w:rPr>
              <w:t>63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</w:tc>
        <w:tc>
          <w:tcPr>
            <w:tcW w:type="dxa" w:w="2539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统计模型与计算软件实验</w:t>
            </w:r>
            <w:r>
              <w:rPr>
                <w:b/>
                <w:color w:val="000000"/>
              </w:rPr>
              <w:t>1-9</w:t>
            </w:r>
            <w:r>
              <w:rPr>
                <w:b/>
                <w:color w:val="000000"/>
              </w:rPr>
              <w:t>周孟宪勇</w:t>
            </w:r>
            <w:r>
              <w:rPr>
                <w:b/>
                <w:color w:val="000000"/>
              </w:rPr>
              <w:t>51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地理信息系统原理及应用</w:t>
            </w:r>
            <w:r>
              <w:rPr>
                <w:b/>
                <w:color w:val="000000"/>
              </w:rPr>
              <w:t>6-13</w:t>
            </w:r>
            <w:r>
              <w:rPr>
                <w:b/>
                <w:color w:val="000000"/>
              </w:rPr>
              <w:t>周董超</w:t>
            </w:r>
            <w:r>
              <w:rPr>
                <w:b/>
                <w:color w:val="000000"/>
              </w:rPr>
              <w:t>60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</w:p>
        </w:tc>
        <w:tc>
          <w:tcPr>
            <w:tcW w:type="dxa" w:w="142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计算机网络</w:t>
            </w:r>
            <w:r>
              <w:rPr>
                <w:b/>
                <w:color w:val="000000"/>
              </w:rPr>
              <w:t>9-16</w:t>
            </w:r>
            <w:r>
              <w:rPr>
                <w:b/>
                <w:color w:val="000000"/>
              </w:rPr>
              <w:t>周王媛媛</w:t>
            </w:r>
            <w:r>
              <w:rPr>
                <w:b/>
                <w:color w:val="000000"/>
              </w:rPr>
              <w:t>48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Linux</w:t>
            </w:r>
            <w:r>
              <w:rPr>
                <w:b/>
                <w:color w:val="000000"/>
              </w:rPr>
              <w:t>操作系统实验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周王秀丽</w:t>
            </w:r>
            <w:r>
              <w:rPr>
                <w:b/>
                <w:color w:val="000000"/>
              </w:rPr>
              <w:t>102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613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602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设计模式实验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周王鲁</w:t>
            </w:r>
            <w:r>
              <w:rPr>
                <w:b/>
                <w:color w:val="000000"/>
              </w:rPr>
              <w:t>82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Web</w:t>
            </w:r>
            <w:r>
              <w:rPr>
                <w:b/>
                <w:color w:val="000000"/>
              </w:rPr>
              <w:t>开发技术实验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张继军</w:t>
            </w:r>
            <w:r>
              <w:rPr>
                <w:b/>
                <w:color w:val="000000"/>
              </w:rPr>
              <w:t>67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数据通信实验</w:t>
            </w:r>
            <w:r>
              <w:rPr>
                <w:b/>
                <w:color w:val="000000"/>
              </w:rPr>
              <w:t>6-9</w:t>
            </w:r>
            <w:r>
              <w:rPr>
                <w:b/>
                <w:color w:val="000000"/>
              </w:rPr>
              <w:t>周赵秀艳</w:t>
            </w:r>
            <w:r>
              <w:rPr>
                <w:b/>
                <w:color w:val="000000"/>
              </w:rPr>
              <w:t>58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</w:tc>
        <w:tc>
          <w:tcPr>
            <w:tcW w:type="dxa" w:w="260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计算机组成与结构实验</w:t>
            </w:r>
            <w:r>
              <w:rPr>
                <w:b/>
                <w:color w:val="000000"/>
              </w:rPr>
              <w:t>9-16</w:t>
            </w:r>
            <w:r>
              <w:rPr>
                <w:b/>
                <w:color w:val="000000"/>
              </w:rPr>
              <w:t>周王玉存</w:t>
            </w:r>
            <w:r>
              <w:rPr>
                <w:b/>
                <w:color w:val="000000"/>
              </w:rPr>
              <w:t>160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Linux</w:t>
            </w:r>
            <w:r>
              <w:rPr>
                <w:b/>
                <w:color w:val="000000"/>
              </w:rPr>
              <w:t>操作系统实验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周于群</w:t>
            </w:r>
            <w:r>
              <w:rPr>
                <w:b/>
                <w:color w:val="000000"/>
              </w:rPr>
              <w:t>80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613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604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汇编语言实验</w:t>
            </w:r>
            <w:r>
              <w:rPr>
                <w:b/>
                <w:color w:val="000000"/>
              </w:rPr>
              <w:t>5-12</w:t>
            </w:r>
            <w:r>
              <w:rPr>
                <w:b/>
                <w:color w:val="000000"/>
              </w:rPr>
              <w:t>周吴秋兰</w:t>
            </w:r>
            <w:r>
              <w:rPr>
                <w:b/>
                <w:color w:val="000000"/>
              </w:rPr>
              <w:t>87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577"/>
          </w:tcPr>
          <w:p>
            <w:r>
              <w:br/>
            </w:r>
          </w:p>
        </w:tc>
        <w:tc>
          <w:tcPr>
            <w:tcW w:type="dxa" w:w="219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数据通信实验</w:t>
            </w:r>
            <w:r>
              <w:rPr>
                <w:b/>
                <w:color w:val="000000"/>
              </w:rPr>
              <w:t>6-9</w:t>
            </w:r>
            <w:r>
              <w:rPr>
                <w:b/>
                <w:color w:val="000000"/>
              </w:rPr>
              <w:t>周赵秀艳</w:t>
            </w:r>
            <w:r>
              <w:rPr>
                <w:b/>
                <w:color w:val="000000"/>
              </w:rPr>
              <w:t>58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嵌入式系统原理与接口技术实验</w:t>
            </w:r>
            <w:r>
              <w:rPr>
                <w:b/>
                <w:color w:val="000000"/>
              </w:rPr>
              <w:t>12-15</w:t>
            </w:r>
            <w:r>
              <w:rPr>
                <w:b/>
                <w:color w:val="000000"/>
              </w:rPr>
              <w:t>周苏平</w:t>
            </w:r>
            <w:r>
              <w:rPr>
                <w:b/>
                <w:color w:val="000000"/>
              </w:rPr>
              <w:t>95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602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软件工程实验</w:t>
            </w:r>
            <w:r>
              <w:rPr>
                <w:b/>
                <w:color w:val="000000"/>
              </w:rPr>
              <w:t>12-13</w:t>
            </w:r>
            <w:r>
              <w:rPr>
                <w:b/>
                <w:color w:val="000000"/>
              </w:rPr>
              <w:t>牟少敏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55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</w:p>
          <w:p>
            <w:pPr>
              <w:ind w:left="0"/>
              <w:jc w:val="left"/>
              <w:textAlignment w:val="auto"/>
            </w:pPr>
          </w:p>
        </w:tc>
      </w:tr>
      <w:tr>
        <w:tc>
          <w:tcPr>
            <w:tcW w:type="dxa" w:w="49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type="dxa" w:w="2675"/>
          </w:tcPr>
          <w:p>
            <w:r>
              <w:br/>
            </w:r>
          </w:p>
        </w:tc>
        <w:tc>
          <w:tcPr>
            <w:tcW w:type="dxa" w:w="146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数据结构实验</w:t>
            </w:r>
            <w:r>
              <w:rPr>
                <w:b/>
                <w:color w:val="000000"/>
              </w:rPr>
              <w:t>5-15</w:t>
            </w:r>
            <w:r>
              <w:rPr>
                <w:b/>
                <w:color w:val="000000"/>
              </w:rPr>
              <w:t>张广梅</w:t>
            </w:r>
            <w:r>
              <w:rPr>
                <w:b/>
                <w:color w:val="000000"/>
              </w:rPr>
              <w:t>86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数据结构实验</w:t>
            </w:r>
            <w:r>
              <w:rPr>
                <w:b/>
                <w:color w:val="000000"/>
              </w:rPr>
              <w:t>5-15</w:t>
            </w:r>
            <w:r>
              <w:rPr>
                <w:b/>
                <w:color w:val="000000"/>
              </w:rPr>
              <w:t>范昊</w:t>
            </w:r>
            <w:r>
              <w:rPr>
                <w:b/>
                <w:color w:val="000000"/>
              </w:rPr>
              <w:t>88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数学软件实验</w:t>
            </w:r>
            <w:r>
              <w:rPr>
                <w:b/>
                <w:color w:val="000000"/>
              </w:rPr>
              <w:t>1-8</w:t>
            </w:r>
            <w:r>
              <w:rPr>
                <w:b/>
                <w:color w:val="000000"/>
              </w:rPr>
              <w:t>周刘梦良</w:t>
            </w:r>
            <w:r>
              <w:rPr>
                <w:b/>
                <w:color w:val="000000"/>
              </w:rPr>
              <w:t>96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2539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数据结构实验</w:t>
            </w:r>
            <w:r>
              <w:rPr>
                <w:b/>
                <w:color w:val="000000"/>
              </w:rPr>
              <w:t>5-15</w:t>
            </w:r>
            <w:r>
              <w:rPr>
                <w:b/>
                <w:color w:val="000000"/>
              </w:rPr>
              <w:t>周李俊清</w:t>
            </w:r>
            <w:r>
              <w:rPr>
                <w:b/>
                <w:color w:val="000000"/>
              </w:rPr>
              <w:t>60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网络测试与分析</w:t>
            </w:r>
            <w:r>
              <w:rPr>
                <w:b/>
                <w:color w:val="000000"/>
              </w:rPr>
              <w:t>1-10</w:t>
            </w:r>
            <w:r>
              <w:rPr>
                <w:b/>
                <w:color w:val="000000"/>
              </w:rPr>
              <w:t>周郭华</w:t>
            </w:r>
            <w:r>
              <w:rPr>
                <w:b/>
                <w:color w:val="000000"/>
              </w:rPr>
              <w:t>30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设计模式实验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周王鲁</w:t>
            </w:r>
            <w:r>
              <w:rPr>
                <w:b/>
                <w:color w:val="000000"/>
              </w:rPr>
              <w:t>90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建筑效果图制作</w:t>
            </w:r>
            <w:r>
              <w:rPr>
                <w:b/>
                <w:color w:val="000000"/>
              </w:rPr>
              <w:t>1-8</w:t>
            </w:r>
            <w:r>
              <w:rPr>
                <w:b/>
                <w:color w:val="000000"/>
              </w:rPr>
              <w:t>周张玫玫</w:t>
            </w:r>
            <w:r>
              <w:rPr>
                <w:b/>
                <w:color w:val="000000"/>
              </w:rPr>
              <w:t>58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</w:p>
        </w:tc>
        <w:tc>
          <w:tcPr>
            <w:tcW w:type="dxa" w:w="142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数据库应用技术实验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周徐洪丽</w:t>
            </w:r>
            <w:r>
              <w:rPr>
                <w:b/>
                <w:color w:val="000000"/>
              </w:rPr>
              <w:t>82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传感器原理与技术实验</w:t>
            </w:r>
            <w:r>
              <w:rPr>
                <w:b/>
                <w:color w:val="000000"/>
              </w:rPr>
              <w:t>9-16</w:t>
            </w:r>
            <w:r>
              <w:rPr>
                <w:b/>
                <w:color w:val="000000"/>
              </w:rPr>
              <w:t>周李广忠</w:t>
            </w:r>
            <w:r>
              <w:rPr>
                <w:b/>
                <w:color w:val="000000"/>
              </w:rPr>
              <w:t>50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计算机网络</w:t>
            </w:r>
            <w:r>
              <w:rPr>
                <w:b/>
                <w:color w:val="000000"/>
              </w:rPr>
              <w:t>9-16</w:t>
            </w:r>
            <w:r>
              <w:rPr>
                <w:b/>
                <w:color w:val="000000"/>
              </w:rPr>
              <w:t>周王媛媛</w:t>
            </w:r>
            <w:r>
              <w:rPr>
                <w:b/>
                <w:color w:val="000000"/>
              </w:rPr>
              <w:t>40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403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影视动漫设计王海燕</w:t>
            </w:r>
            <w:r>
              <w:rPr>
                <w:b/>
                <w:color w:val="000000"/>
              </w:rPr>
              <w:t>11-16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64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</w:p>
        </w:tc>
        <w:tc>
          <w:tcPr>
            <w:tcW w:type="dxa" w:w="260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计算机组成与结构实验</w:t>
            </w:r>
            <w:r>
              <w:rPr>
                <w:b/>
                <w:color w:val="000000"/>
              </w:rPr>
              <w:t>9-16</w:t>
            </w:r>
            <w:r>
              <w:rPr>
                <w:b/>
                <w:color w:val="000000"/>
              </w:rPr>
              <w:t>周苏平</w:t>
            </w:r>
            <w:r>
              <w:rPr>
                <w:b/>
                <w:color w:val="000000"/>
              </w:rPr>
              <w:t>86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汇编语言实验</w:t>
            </w:r>
            <w:r>
              <w:rPr>
                <w:b/>
                <w:color w:val="000000"/>
              </w:rPr>
              <w:t>5-12</w:t>
            </w:r>
            <w:r>
              <w:rPr>
                <w:b/>
                <w:color w:val="000000"/>
              </w:rPr>
              <w:t>周吴秋兰</w:t>
            </w:r>
            <w:r>
              <w:rPr>
                <w:b/>
                <w:color w:val="000000"/>
              </w:rPr>
              <w:t>160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577"/>
          </w:tcPr>
          <w:p>
            <w:r>
              <w:br/>
            </w:r>
          </w:p>
        </w:tc>
        <w:tc>
          <w:tcPr>
            <w:tcW w:type="dxa" w:w="219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嵌入式系统原理与接口技术实验</w:t>
            </w:r>
            <w:r>
              <w:rPr>
                <w:b/>
                <w:color w:val="000000"/>
              </w:rPr>
              <w:t>12-15</w:t>
            </w:r>
            <w:r>
              <w:rPr>
                <w:b/>
                <w:color w:val="000000"/>
              </w:rPr>
              <w:t>周苏平</w:t>
            </w:r>
            <w:r>
              <w:rPr>
                <w:b/>
                <w:color w:val="000000"/>
              </w:rPr>
              <w:t>95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602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软件工程实验</w:t>
            </w:r>
            <w:r>
              <w:rPr>
                <w:b/>
                <w:color w:val="000000"/>
              </w:rPr>
              <w:t>12-13</w:t>
            </w:r>
            <w:r>
              <w:rPr>
                <w:b/>
                <w:color w:val="000000"/>
              </w:rPr>
              <w:t>牟少敏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55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</w:p>
          <w:p>
            <w:pPr>
              <w:ind w:left="0"/>
              <w:jc w:val="left"/>
              <w:textAlignment w:val="auto"/>
            </w:pPr>
          </w:p>
        </w:tc>
      </w:tr>
      <w:tr>
        <w:tc>
          <w:tcPr>
            <w:tcW w:type="dxa" w:w="49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type="dxa" w:w="267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计算机组成与结构实验</w:t>
            </w:r>
            <w:r>
              <w:rPr>
                <w:b/>
                <w:color w:val="000000"/>
              </w:rPr>
              <w:t>&amp;nbsp;&amp;nbsp;&amp;nbsp;9-16</w:t>
            </w:r>
            <w:r>
              <w:rPr>
                <w:b/>
                <w:color w:val="000000"/>
              </w:rPr>
              <w:t>周王玉存</w:t>
            </w:r>
            <w:r>
              <w:rPr>
                <w:b/>
                <w:color w:val="000000"/>
              </w:rPr>
              <w:t>88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&amp;nbsp;&amp;nbsp;&amp;nbsp;502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数字图像处理实验</w:t>
            </w:r>
            <w:r>
              <w:rPr>
                <w:b/>
                <w:color w:val="000000"/>
              </w:rPr>
              <w:t>&amp;nbsp;&amp;nbsp;&amp;nbsp;9-16</w:t>
            </w:r>
            <w:r>
              <w:rPr>
                <w:b/>
                <w:color w:val="000000"/>
              </w:rPr>
              <w:t>周高</w:t>
            </w:r>
            <w:r>
              <w:rPr>
                <w:b/>
                <w:color w:val="000000"/>
              </w:rPr>
              <w:t>60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计算机体系结构</w:t>
            </w:r>
            <w:r>
              <w:rPr>
                <w:b/>
                <w:color w:val="000000"/>
              </w:rPr>
              <w:t>5-12</w:t>
            </w:r>
            <w:r>
              <w:rPr>
                <w:b/>
                <w:color w:val="000000"/>
              </w:rPr>
              <w:t>周王玉存</w:t>
            </w:r>
            <w:r>
              <w:rPr>
                <w:b/>
                <w:color w:val="000000"/>
              </w:rPr>
              <w:t>125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</w:tc>
        <w:tc>
          <w:tcPr>
            <w:tcW w:type="dxa" w:w="1467"/>
          </w:tcPr>
          <w:p>
            <w:r>
              <w:br/>
            </w:r>
          </w:p>
        </w:tc>
        <w:tc>
          <w:tcPr>
            <w:tcW w:type="dxa" w:w="2539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数字图像处理实验</w:t>
            </w:r>
            <w:r>
              <w:rPr>
                <w:b/>
                <w:color w:val="000000"/>
              </w:rPr>
              <w:t>5-12</w:t>
            </w:r>
            <w:r>
              <w:rPr>
                <w:b/>
                <w:color w:val="000000"/>
              </w:rPr>
              <w:t>周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高华</w:t>
            </w:r>
            <w:r>
              <w:rPr>
                <w:b/>
                <w:color w:val="000000"/>
              </w:rPr>
              <w:t>67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设计模式实验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周王鲁</w:t>
            </w:r>
            <w:r>
              <w:rPr>
                <w:b/>
                <w:color w:val="000000"/>
              </w:rPr>
              <w:t>67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计算机组成与结构实验</w:t>
            </w:r>
            <w:r>
              <w:rPr>
                <w:b/>
                <w:color w:val="000000"/>
              </w:rPr>
              <w:t>9-16</w:t>
            </w:r>
            <w:r>
              <w:rPr>
                <w:b/>
                <w:color w:val="000000"/>
              </w:rPr>
              <w:t>周杨晓霞</w:t>
            </w:r>
            <w:r>
              <w:rPr>
                <w:b/>
                <w:color w:val="000000"/>
              </w:rPr>
              <w:t>81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142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影视动漫设计王海燕</w:t>
            </w:r>
            <w:r>
              <w:rPr>
                <w:b/>
                <w:color w:val="000000"/>
              </w:rPr>
              <w:t>11-16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64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计算机组成与结构实验</w:t>
            </w:r>
            <w:r>
              <w:rPr>
                <w:b/>
                <w:color w:val="000000"/>
              </w:rPr>
              <w:t>9-16</w:t>
            </w:r>
            <w:r>
              <w:rPr>
                <w:b/>
                <w:color w:val="000000"/>
              </w:rPr>
              <w:t>周杨晓霞</w:t>
            </w:r>
            <w:r>
              <w:rPr>
                <w:b/>
                <w:color w:val="000000"/>
              </w:rPr>
              <w:t>90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504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数据库应用技术实验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周徐洪丽</w:t>
            </w:r>
            <w:r>
              <w:rPr>
                <w:b/>
                <w:color w:val="000000"/>
              </w:rPr>
              <w:t>98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计算机辅助设计</w:t>
            </w:r>
            <w:r>
              <w:rPr>
                <w:b/>
                <w:color w:val="000000"/>
              </w:rPr>
              <w:t>1-8</w:t>
            </w:r>
            <w:r>
              <w:rPr>
                <w:b/>
                <w:color w:val="000000"/>
              </w:rPr>
              <w:t>周徐宗美</w:t>
            </w:r>
            <w:r>
              <w:rPr>
                <w:b/>
                <w:color w:val="000000"/>
              </w:rPr>
              <w:t>68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507</w:t>
            </w:r>
          </w:p>
        </w:tc>
        <w:tc>
          <w:tcPr>
            <w:tcW w:type="dxa" w:w="260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CAD/CAM</w:t>
            </w:r>
            <w:r>
              <w:rPr>
                <w:b/>
                <w:color w:val="000000"/>
              </w:rPr>
              <w:t>技术</w:t>
            </w:r>
            <w:r>
              <w:rPr>
                <w:b/>
                <w:color w:val="000000"/>
              </w:rPr>
              <w:t>11-16</w:t>
            </w:r>
            <w:r>
              <w:rPr>
                <w:b/>
                <w:color w:val="000000"/>
              </w:rPr>
              <w:t>苏国秀</w:t>
            </w:r>
            <w:r>
              <w:rPr>
                <w:b/>
                <w:color w:val="000000"/>
              </w:rPr>
              <w:t>59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Web</w:t>
            </w:r>
            <w:r>
              <w:rPr>
                <w:b/>
                <w:color w:val="000000"/>
              </w:rPr>
              <w:t>开发技术实验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张继军</w:t>
            </w:r>
            <w:r>
              <w:rPr>
                <w:b/>
                <w:color w:val="000000"/>
              </w:rPr>
              <w:t>93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统计模型与计算软件实验</w:t>
            </w:r>
            <w:r>
              <w:rPr>
                <w:b/>
                <w:color w:val="000000"/>
              </w:rPr>
              <w:t>1-9</w:t>
            </w:r>
            <w:r>
              <w:rPr>
                <w:b/>
                <w:color w:val="000000"/>
              </w:rPr>
              <w:t>周孟宪勇</w:t>
            </w:r>
            <w:r>
              <w:rPr>
                <w:b/>
                <w:color w:val="000000"/>
              </w:rPr>
              <w:t>51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单片机原理与接口技术实验</w:t>
            </w:r>
            <w:r>
              <w:rPr>
                <w:b/>
                <w:color w:val="000000"/>
              </w:rPr>
              <w:t>5-12</w:t>
            </w:r>
            <w:r>
              <w:rPr>
                <w:b/>
                <w:color w:val="000000"/>
              </w:rPr>
              <w:t>周姜红花</w:t>
            </w:r>
            <w:r>
              <w:rPr>
                <w:b/>
                <w:color w:val="000000"/>
              </w:rPr>
              <w:t>27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577"/>
          </w:tcPr>
          <w:p>
            <w:r>
              <w:br/>
            </w:r>
          </w:p>
        </w:tc>
        <w:tc>
          <w:tcPr>
            <w:tcW w:type="dxa" w:w="219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嵌入式系统原理与接口技术实验</w:t>
            </w:r>
            <w:r>
              <w:rPr>
                <w:b/>
                <w:color w:val="000000"/>
              </w:rPr>
              <w:t>12-15</w:t>
            </w:r>
            <w:r>
              <w:rPr>
                <w:b/>
                <w:color w:val="000000"/>
              </w:rPr>
              <w:t>周苏平</w:t>
            </w:r>
            <w:r>
              <w:rPr>
                <w:b/>
                <w:color w:val="000000"/>
              </w:rPr>
              <w:t>95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602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软件工程实验</w:t>
            </w:r>
            <w:r>
              <w:rPr>
                <w:b/>
                <w:color w:val="000000"/>
              </w:rPr>
              <w:t>12-13</w:t>
            </w:r>
            <w:r>
              <w:rPr>
                <w:b/>
                <w:color w:val="000000"/>
              </w:rPr>
              <w:t>牟少敏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55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</w:p>
          <w:p>
            <w:pPr>
              <w:ind w:left="0"/>
              <w:jc w:val="left"/>
              <w:textAlignment w:val="auto"/>
            </w:pPr>
          </w:p>
        </w:tc>
      </w:tr>
      <w:tr>
        <w:tc>
          <w:tcPr>
            <w:tcW w:type="dxa" w:w="49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u w:val="single"/>
              </w:rPr>
              <w:t>5</w:t>
            </w:r>
          </w:p>
        </w:tc>
        <w:tc>
          <w:tcPr>
            <w:tcW w:type="dxa" w:w="267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CAD/CAM</w:t>
            </w:r>
            <w:r>
              <w:rPr>
                <w:b/>
                <w:color w:val="000000"/>
              </w:rPr>
              <w:t>技术</w:t>
            </w:r>
            <w:r>
              <w:rPr>
                <w:b/>
                <w:color w:val="000000"/>
              </w:rPr>
              <w:t>11-16</w:t>
            </w:r>
            <w:r>
              <w:rPr>
                <w:b/>
                <w:color w:val="000000"/>
              </w:rPr>
              <w:t>苏国秀</w:t>
            </w:r>
            <w:r>
              <w:rPr>
                <w:b/>
                <w:color w:val="000000"/>
              </w:rPr>
              <w:t>59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数据结构实验</w:t>
            </w:r>
            <w:r>
              <w:rPr>
                <w:b/>
                <w:color w:val="000000"/>
              </w:rPr>
              <w:t>5-15</w:t>
            </w:r>
            <w:r>
              <w:rPr>
                <w:b/>
                <w:color w:val="000000"/>
              </w:rPr>
              <w:t>牟少敏</w:t>
            </w:r>
            <w:r>
              <w:rPr>
                <w:b/>
                <w:color w:val="000000"/>
              </w:rPr>
              <w:t>160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ASP.NET &amp;nbsp;&amp;nbsp;</w:t>
            </w:r>
            <w:r>
              <w:rPr>
                <w:b/>
                <w:color w:val="000000"/>
              </w:rPr>
              <w:t>程序设计实验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周张艳</w:t>
            </w:r>
            <w:r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</w:p>
        </w:tc>
        <w:tc>
          <w:tcPr>
            <w:tcW w:type="dxa" w:w="146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CAD/CAM</w:t>
            </w:r>
            <w:r>
              <w:rPr>
                <w:b/>
                <w:color w:val="000000"/>
              </w:rPr>
              <w:t>技术</w:t>
            </w:r>
            <w:r>
              <w:rPr>
                <w:b/>
                <w:color w:val="000000"/>
              </w:rPr>
              <w:t>11-16</w:t>
            </w:r>
            <w:r>
              <w:rPr>
                <w:b/>
                <w:color w:val="000000"/>
              </w:rPr>
              <w:t>苏国秀</w:t>
            </w:r>
            <w:r>
              <w:rPr>
                <w:b/>
                <w:color w:val="000000"/>
              </w:rPr>
              <w:t>55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汇编语言实验</w:t>
            </w:r>
            <w:r>
              <w:rPr>
                <w:b/>
                <w:color w:val="000000"/>
              </w:rPr>
              <w:t>5-12</w:t>
            </w:r>
            <w:r>
              <w:rPr>
                <w:b/>
                <w:color w:val="000000"/>
              </w:rPr>
              <w:t>周吴秋兰</w:t>
            </w:r>
            <w:r>
              <w:rPr>
                <w:b/>
                <w:color w:val="000000"/>
              </w:rPr>
              <w:t>160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2539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计算机文化基础</w:t>
            </w:r>
            <w:r>
              <w:rPr>
                <w:b/>
                <w:color w:val="000000"/>
              </w:rPr>
              <w:t>1-9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孙永香</w:t>
            </w:r>
            <w:r>
              <w:rPr>
                <w:b/>
                <w:color w:val="000000"/>
              </w:rPr>
              <w:t>&amp;nbsp;&amp;nbsp;&amp;nbsp;121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&amp;nbsp;502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1423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CAD/CAM</w:t>
            </w:r>
            <w:r>
              <w:rPr>
                <w:b/>
                <w:color w:val="000000"/>
              </w:rPr>
              <w:t>技术</w:t>
            </w:r>
            <w:r>
              <w:rPr>
                <w:b/>
                <w:color w:val="000000"/>
              </w:rPr>
              <w:t>11-16</w:t>
            </w:r>
            <w:r>
              <w:rPr>
                <w:b/>
                <w:color w:val="000000"/>
              </w:rPr>
              <w:t>苏国秀</w:t>
            </w:r>
            <w:r>
              <w:rPr>
                <w:b/>
                <w:color w:val="000000"/>
              </w:rPr>
              <w:t>55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Linux</w:t>
            </w:r>
            <w:r>
              <w:rPr>
                <w:b/>
                <w:color w:val="000000"/>
              </w:rPr>
              <w:t>操作系统实验</w:t>
            </w:r>
            <w:r>
              <w:rPr>
                <w:b/>
                <w:color w:val="000000"/>
              </w:rPr>
              <w:t>1-16</w:t>
            </w:r>
            <w:r>
              <w:rPr>
                <w:b/>
                <w:color w:val="000000"/>
              </w:rPr>
              <w:t>周孙博</w:t>
            </w:r>
            <w:r>
              <w:rPr>
                <w:b/>
                <w:color w:val="000000"/>
              </w:rPr>
              <w:t>45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数据结构实验</w:t>
            </w:r>
            <w:r>
              <w:rPr>
                <w:b/>
                <w:color w:val="000000"/>
              </w:rPr>
              <w:t>5-15</w:t>
            </w:r>
            <w:r>
              <w:rPr>
                <w:b/>
                <w:color w:val="000000"/>
              </w:rPr>
              <w:t>范昊</w:t>
            </w:r>
            <w:r>
              <w:rPr>
                <w:b/>
                <w:color w:val="000000"/>
              </w:rPr>
              <w:t>170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507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260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计算机文化基础</w:t>
            </w:r>
            <w:r>
              <w:rPr>
                <w:b/>
                <w:color w:val="000000"/>
              </w:rPr>
              <w:t>1-9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孙永香</w:t>
            </w:r>
            <w:r>
              <w:rPr>
                <w:b/>
                <w:color w:val="000000"/>
              </w:rPr>
              <w:t>&amp;nbsp;&amp;nbsp;&amp;nbsp;121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&amp;nbsp;502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577"/>
          </w:tcPr>
          <w:p>
            <w:r>
              <w:br/>
            </w:r>
          </w:p>
        </w:tc>
        <w:tc>
          <w:tcPr>
            <w:tcW w:type="dxa" w:w="2197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汇编语言实验</w:t>
            </w:r>
            <w:r>
              <w:rPr>
                <w:b/>
                <w:color w:val="000000"/>
              </w:rPr>
              <w:t>5-12</w:t>
            </w:r>
            <w:r>
              <w:rPr>
                <w:b/>
                <w:color w:val="000000"/>
              </w:rPr>
              <w:t>周吴秋兰</w:t>
            </w:r>
            <w:r>
              <w:rPr>
                <w:b/>
                <w:color w:val="000000"/>
              </w:rPr>
              <w:t>87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502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C</w:t>
            </w:r>
            <w:r>
              <w:rPr>
                <w:b/>
                <w:color w:val="000000"/>
              </w:rPr>
              <w:t>语言程序设计</w:t>
            </w:r>
            <w:r>
              <w:rPr>
                <w:b/>
                <w:color w:val="000000"/>
              </w:rPr>
              <w:t>5-16</w:t>
            </w:r>
            <w:r>
              <w:rPr>
                <w:b/>
                <w:color w:val="000000"/>
              </w:rPr>
              <w:t>周</w:t>
            </w:r>
            <w:r>
              <w:rPr>
                <w:b/>
                <w:color w:val="000000"/>
              </w:rPr>
              <w:t>120</w:t>
            </w:r>
            <w:r>
              <w:rPr>
                <w:b/>
                <w:color w:val="000000"/>
              </w:rPr>
              <w:t>人</w:t>
            </w:r>
            <w:r>
              <w:rPr>
                <w:b/>
                <w:color w:val="000000"/>
              </w:rPr>
              <w:t>503</w:t>
            </w:r>
            <w:r>
              <w:rPr>
                <w:b/>
                <w:color w:val="000000"/>
              </w:rPr>
              <w:t>、</w:t>
            </w:r>
            <w:r>
              <w:rPr>
                <w:b/>
                <w:color w:val="000000"/>
              </w:rPr>
              <w:t>505</w:t>
            </w:r>
          </w:p>
        </w:tc>
      </w:tr>
    </w:tbl>
    <w:p>
      <w:pPr>
        <w:ind w:left="0"/>
        <w:jc w:val="center"/>
        <w:textAlignment w:val="auto"/>
      </w:pPr>
      <w:r>
        <w:rPr>
          <w:b/>
          <w:color w:val="000000"/>
        </w:rPr>
        <w:t>14号楼</w:t>
      </w:r>
    </w:p>
    <w:tbl>
      <w:tblPr>
        <w:tblStyle w:val="TableGrid"/>
        <w:tblW w:type="auto" w:w="0"/>
        <w:tblInd w:type="dxa" w:w="140"/>
      </w:tblPr>
      <w:tblGrid>
        <w:gridCol w:w="509"/>
        <w:gridCol w:w="1246"/>
        <w:gridCol w:w="1339"/>
        <w:gridCol w:w="4461"/>
        <w:gridCol w:w="1192"/>
        <w:gridCol w:w="3715"/>
        <w:gridCol w:w="625"/>
        <w:gridCol w:w="893"/>
      </w:tblGrid>
      <w:tr>
        <w:tc>
          <w:tcPr>
            <w:tcW w:type="dxa" w:w="509"/>
          </w:tcPr>
          <w:p>
            <w:r>
              <w:br/>
            </w:r>
          </w:p>
        </w:tc>
        <w:tc>
          <w:tcPr>
            <w:tcW w:type="dxa" w:w="1246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星期一</w:t>
            </w:r>
          </w:p>
        </w:tc>
        <w:tc>
          <w:tcPr>
            <w:tcW w:type="dxa" w:w="1339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星期二</w:t>
            </w:r>
          </w:p>
        </w:tc>
        <w:tc>
          <w:tcPr>
            <w:tcW w:type="dxa" w:w="4461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星期三</w:t>
            </w:r>
          </w:p>
        </w:tc>
        <w:tc>
          <w:tcPr>
            <w:tcW w:type="dxa" w:w="1192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星期四</w:t>
            </w:r>
          </w:p>
        </w:tc>
        <w:tc>
          <w:tcPr>
            <w:tcW w:type="dxa" w:w="3715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星期五</w:t>
            </w:r>
          </w:p>
        </w:tc>
        <w:tc>
          <w:tcPr>
            <w:tcW w:type="dxa" w:w="625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星期六</w:t>
            </w:r>
          </w:p>
        </w:tc>
        <w:tc>
          <w:tcPr>
            <w:tcW w:type="dxa" w:w="893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</w:rPr>
              <w:t>星期天</w:t>
            </w:r>
          </w:p>
        </w:tc>
      </w:tr>
      <w:tr>
        <w:tc>
          <w:tcPr>
            <w:tcW w:type="dxa" w:w="509"/>
          </w:tcPr>
          <w:p>
            <w:pPr>
              <w:ind w:left="0"/>
              <w:jc w:val="center"/>
              <w:textAlignment w:val="auto"/>
            </w:pPr>
            <w:r>
              <w:rPr>
                <w:b/>
                <w:color w:val="000000"/>
                <w:sz w:val="22"/>
              </w:rPr>
              <w:t>1</w:t>
            </w:r>
          </w:p>
        </w:tc>
        <w:tc>
          <w:tcPr>
            <w:tcW w:type="dxa" w:w="1246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信息安全基础实验</w:t>
            </w:r>
            <w:r>
              <w:rPr>
                <w:b/>
                <w:color w:val="000000"/>
                <w:sz w:val="22"/>
              </w:rPr>
              <w:t>1-16</w:t>
            </w:r>
            <w:r>
              <w:rPr>
                <w:b/>
                <w:color w:val="000000"/>
                <w:sz w:val="22"/>
              </w:rPr>
              <w:t>周</w:t>
            </w:r>
            <w:r>
              <w:rPr>
                <w:b/>
                <w:color w:val="000000"/>
                <w:sz w:val="22"/>
              </w:rPr>
              <w:t>103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604</w:t>
            </w:r>
            <w:r>
              <w:rPr>
                <w:b/>
                <w:color w:val="000000"/>
                <w:sz w:val="22"/>
              </w:rPr>
              <w:t>张亮</w:t>
            </w:r>
          </w:p>
        </w:tc>
        <w:tc>
          <w:tcPr>
            <w:tcW w:type="dxa" w:w="1339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高光谱遥感</w:t>
            </w:r>
            <w:r>
              <w:rPr>
                <w:b/>
                <w:color w:val="000000"/>
                <w:sz w:val="22"/>
              </w:rPr>
              <w:t>3-7</w:t>
            </w:r>
            <w:r>
              <w:rPr>
                <w:b/>
                <w:color w:val="000000"/>
                <w:sz w:val="22"/>
              </w:rPr>
              <w:t>李西灿</w:t>
            </w:r>
            <w:r>
              <w:rPr>
                <w:b/>
                <w:color w:val="000000"/>
                <w:sz w:val="22"/>
              </w:rPr>
              <w:t>109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506</w:t>
            </w:r>
            <w:r>
              <w:rPr>
                <w:b/>
                <w:color w:val="000000"/>
                <w:sz w:val="22"/>
              </w:rPr>
              <w:t>、</w:t>
            </w:r>
            <w:r>
              <w:rPr>
                <w:b/>
                <w:color w:val="000000"/>
                <w:sz w:val="22"/>
              </w:rPr>
              <w:t>604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地理信息系统原理及应用</w:t>
            </w:r>
            <w:r>
              <w:rPr>
                <w:b/>
                <w:color w:val="000000"/>
                <w:sz w:val="22"/>
              </w:rPr>
              <w:t>11-12</w:t>
            </w:r>
            <w:r>
              <w:rPr>
                <w:b/>
                <w:color w:val="000000"/>
                <w:sz w:val="22"/>
              </w:rPr>
              <w:t>张峰</w:t>
            </w:r>
            <w:r>
              <w:rPr>
                <w:b/>
                <w:color w:val="000000"/>
                <w:sz w:val="22"/>
              </w:rPr>
              <w:t>36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4461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地理信息系统原理及应用</w:t>
            </w:r>
            <w:r>
              <w:rPr>
                <w:b/>
                <w:color w:val="000000"/>
                <w:sz w:val="22"/>
              </w:rPr>
              <w:t>1-4</w:t>
            </w:r>
            <w:r>
              <w:rPr>
                <w:b/>
                <w:color w:val="000000"/>
                <w:sz w:val="22"/>
              </w:rPr>
              <w:t>周刁海亭</w:t>
            </w:r>
            <w:r>
              <w:rPr>
                <w:b/>
                <w:color w:val="000000"/>
                <w:sz w:val="22"/>
              </w:rPr>
              <w:t>60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506</w:t>
            </w:r>
          </w:p>
        </w:tc>
        <w:tc>
          <w:tcPr>
            <w:tcW w:type="dxa" w:w="1192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Java</w:t>
            </w:r>
            <w:r>
              <w:rPr>
                <w:b/>
                <w:color w:val="000000"/>
                <w:sz w:val="22"/>
              </w:rPr>
              <w:t>程序设计</w:t>
            </w:r>
            <w:r>
              <w:rPr>
                <w:b/>
                <w:color w:val="000000"/>
                <w:sz w:val="22"/>
              </w:rPr>
              <w:t>1-16</w:t>
            </w:r>
            <w:r>
              <w:rPr>
                <w:b/>
                <w:color w:val="000000"/>
                <w:sz w:val="22"/>
              </w:rPr>
              <w:t>周王志军</w:t>
            </w:r>
            <w:r>
              <w:rPr>
                <w:b/>
                <w:color w:val="000000"/>
                <w:sz w:val="22"/>
              </w:rPr>
              <w:t>36</w:t>
            </w:r>
            <w:r>
              <w:rPr>
                <w:b/>
                <w:color w:val="000000"/>
                <w:sz w:val="22"/>
              </w:rPr>
              <w:t>人</w:t>
            </w:r>
          </w:p>
        </w:tc>
        <w:tc>
          <w:tcPr>
            <w:tcW w:type="dxa" w:w="371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地理信息系统原理及应用</w:t>
            </w:r>
            <w:r>
              <w:rPr>
                <w:b/>
                <w:color w:val="000000"/>
                <w:sz w:val="22"/>
              </w:rPr>
              <w:t>11-12</w:t>
            </w:r>
            <w:r>
              <w:rPr>
                <w:b/>
                <w:color w:val="000000"/>
                <w:sz w:val="22"/>
              </w:rPr>
              <w:t>张峰</w:t>
            </w:r>
            <w:r>
              <w:rPr>
                <w:b/>
                <w:color w:val="000000"/>
                <w:sz w:val="22"/>
              </w:rPr>
              <w:t>36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Web</w:t>
            </w:r>
            <w:r>
              <w:rPr>
                <w:b/>
                <w:color w:val="000000"/>
                <w:sz w:val="22"/>
              </w:rPr>
              <w:t>开发技术实验</w:t>
            </w:r>
            <w:r>
              <w:rPr>
                <w:b/>
                <w:color w:val="000000"/>
                <w:sz w:val="22"/>
              </w:rPr>
              <w:t>1-16</w:t>
            </w:r>
            <w:r>
              <w:rPr>
                <w:b/>
                <w:color w:val="000000"/>
                <w:sz w:val="22"/>
              </w:rPr>
              <w:t>周董卫</w:t>
            </w:r>
            <w:r>
              <w:rPr>
                <w:b/>
                <w:color w:val="000000"/>
                <w:sz w:val="22"/>
              </w:rPr>
              <w:t>88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506</w:t>
            </w:r>
            <w:r>
              <w:rPr>
                <w:b/>
                <w:color w:val="000000"/>
                <w:sz w:val="22"/>
              </w:rPr>
              <w:t>、</w:t>
            </w:r>
            <w:r>
              <w:rPr>
                <w:b/>
                <w:color w:val="000000"/>
                <w:sz w:val="22"/>
              </w:rPr>
              <w:t>604</w:t>
            </w:r>
          </w:p>
        </w:tc>
        <w:tc>
          <w:tcPr>
            <w:tcW w:type="dxa" w:w="625"/>
          </w:tcPr>
          <w:p>
            <w:r>
              <w:br/>
            </w:r>
          </w:p>
        </w:tc>
        <w:tc>
          <w:tcPr>
            <w:tcW w:type="dxa" w:w="893"/>
          </w:tcPr>
          <w:p>
            <w:r>
              <w:br/>
            </w:r>
          </w:p>
        </w:tc>
      </w:tr>
      <w:tr>
        <w:tc>
          <w:tcPr>
            <w:tcW w:type="dxa" w:w="509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type="dxa" w:w="1246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微波遥感</w:t>
            </w:r>
            <w:r>
              <w:rPr>
                <w:b/>
                <w:color w:val="000000"/>
                <w:sz w:val="22"/>
              </w:rPr>
              <w:t>2-6</w:t>
            </w:r>
            <w:r>
              <w:rPr>
                <w:b/>
                <w:color w:val="000000"/>
                <w:sz w:val="22"/>
              </w:rPr>
              <w:t>周郭鹏</w:t>
            </w:r>
            <w:r>
              <w:rPr>
                <w:b/>
                <w:color w:val="000000"/>
                <w:sz w:val="22"/>
              </w:rPr>
              <w:t>81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506</w:t>
            </w:r>
            <w:r>
              <w:rPr>
                <w:b/>
                <w:color w:val="000000"/>
                <w:sz w:val="22"/>
              </w:rPr>
              <w:t>、</w:t>
            </w:r>
            <w:r>
              <w:rPr>
                <w:b/>
                <w:color w:val="000000"/>
                <w:sz w:val="22"/>
              </w:rPr>
              <w:t>504</w:t>
            </w:r>
          </w:p>
        </w:tc>
        <w:tc>
          <w:tcPr>
            <w:tcW w:type="dxa" w:w="1339"/>
          </w:tcPr>
          <w:p>
            <w:r>
              <w:br/>
            </w:r>
          </w:p>
        </w:tc>
        <w:tc>
          <w:tcPr>
            <w:tcW w:type="dxa" w:w="4461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遥感程序设计与开发实验</w:t>
            </w:r>
            <w:r>
              <w:rPr>
                <w:b/>
                <w:color w:val="000000"/>
                <w:sz w:val="22"/>
              </w:rPr>
              <w:t>1-9</w:t>
            </w:r>
            <w:r>
              <w:rPr>
                <w:b/>
                <w:color w:val="000000"/>
                <w:sz w:val="22"/>
              </w:rPr>
              <w:t>周刘晓君</w:t>
            </w:r>
            <w:r>
              <w:rPr>
                <w:b/>
                <w:color w:val="000000"/>
                <w:sz w:val="22"/>
              </w:rPr>
              <w:t>58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604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软件测试基础 喻杰</w:t>
            </w:r>
            <w:r>
              <w:rPr>
                <w:b/>
                <w:color w:val="000000"/>
                <w:sz w:val="22"/>
              </w:rPr>
              <w:t>136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&amp;nbsp;506&amp;nbsp;&amp;nbsp;1-12</w:t>
            </w:r>
            <w:r>
              <w:rPr>
                <w:b/>
                <w:color w:val="000000"/>
                <w:sz w:val="22"/>
              </w:rPr>
              <w:t>周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遥感程序设计与开发实验</w:t>
            </w:r>
            <w:r>
              <w:rPr>
                <w:b/>
                <w:color w:val="000000"/>
                <w:sz w:val="22"/>
              </w:rPr>
              <w:t>1-9</w:t>
            </w:r>
            <w:r>
              <w:rPr>
                <w:b/>
                <w:color w:val="000000"/>
                <w:sz w:val="22"/>
              </w:rPr>
              <w:t>周 刘晓君</w:t>
            </w:r>
            <w:r>
              <w:rPr>
                <w:b/>
                <w:color w:val="000000"/>
                <w:sz w:val="22"/>
              </w:rPr>
              <w:t>&amp;nbsp;&amp;nbsp;&amp;nbsp;58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&amp;nbsp;506</w:t>
            </w:r>
          </w:p>
        </w:tc>
        <w:tc>
          <w:tcPr>
            <w:tcW w:type="dxa" w:w="1192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高光谱遥感</w:t>
            </w:r>
            <w:r>
              <w:rPr>
                <w:b/>
                <w:color w:val="000000"/>
                <w:sz w:val="22"/>
              </w:rPr>
              <w:t>3-7</w:t>
            </w:r>
            <w:r>
              <w:rPr>
                <w:b/>
                <w:color w:val="000000"/>
                <w:sz w:val="22"/>
              </w:rPr>
              <w:t>李西灿</w:t>
            </w:r>
            <w:r>
              <w:rPr>
                <w:b/>
                <w:color w:val="000000"/>
                <w:sz w:val="22"/>
              </w:rPr>
              <w:t>109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506</w:t>
            </w:r>
            <w:r>
              <w:rPr>
                <w:b/>
                <w:color w:val="000000"/>
                <w:sz w:val="22"/>
              </w:rPr>
              <w:t>、</w:t>
            </w:r>
            <w:r>
              <w:rPr>
                <w:b/>
                <w:color w:val="000000"/>
                <w:sz w:val="22"/>
              </w:rPr>
              <w:t>604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Java</w:t>
            </w:r>
            <w:r>
              <w:rPr>
                <w:b/>
                <w:color w:val="000000"/>
                <w:sz w:val="22"/>
              </w:rPr>
              <w:t>程序设计</w:t>
            </w:r>
            <w:r>
              <w:rPr>
                <w:b/>
                <w:color w:val="000000"/>
                <w:sz w:val="22"/>
              </w:rPr>
              <w:t>1-16</w:t>
            </w:r>
            <w:r>
              <w:rPr>
                <w:b/>
                <w:color w:val="000000"/>
                <w:sz w:val="22"/>
              </w:rPr>
              <w:t>周王志军</w:t>
            </w:r>
            <w:r>
              <w:rPr>
                <w:b/>
                <w:color w:val="000000"/>
                <w:sz w:val="22"/>
              </w:rPr>
              <w:t>36</w:t>
            </w:r>
            <w:r>
              <w:rPr>
                <w:b/>
                <w:color w:val="000000"/>
                <w:sz w:val="22"/>
              </w:rPr>
              <w:t>人</w:t>
            </w:r>
          </w:p>
        </w:tc>
        <w:tc>
          <w:tcPr>
            <w:tcW w:type="dxa" w:w="371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Web</w:t>
            </w:r>
            <w:r>
              <w:rPr>
                <w:b/>
                <w:color w:val="000000"/>
                <w:sz w:val="22"/>
              </w:rPr>
              <w:t>开发技术实验</w:t>
            </w:r>
            <w:r>
              <w:rPr>
                <w:b/>
                <w:color w:val="000000"/>
                <w:sz w:val="22"/>
              </w:rPr>
              <w:t>1-16</w:t>
            </w:r>
            <w:r>
              <w:rPr>
                <w:b/>
                <w:color w:val="000000"/>
                <w:sz w:val="22"/>
              </w:rPr>
              <w:t>周张艳</w:t>
            </w:r>
            <w:r>
              <w:rPr>
                <w:b/>
                <w:color w:val="000000"/>
                <w:sz w:val="22"/>
              </w:rPr>
              <w:t>80</w:t>
            </w:r>
            <w:r>
              <w:rPr>
                <w:b/>
                <w:color w:val="000000"/>
                <w:sz w:val="22"/>
              </w:rPr>
              <w:t>人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506</w:t>
            </w:r>
            <w:r>
              <w:rPr>
                <w:b/>
                <w:color w:val="000000"/>
                <w:sz w:val="22"/>
              </w:rPr>
              <w:t>、</w:t>
            </w:r>
            <w:r>
              <w:rPr>
                <w:b/>
                <w:color w:val="000000"/>
                <w:sz w:val="22"/>
              </w:rPr>
              <w:t>504</w:t>
            </w:r>
          </w:p>
        </w:tc>
        <w:tc>
          <w:tcPr>
            <w:tcW w:type="dxa" w:w="625"/>
          </w:tcPr>
          <w:p>
            <w:r>
              <w:br/>
            </w:r>
          </w:p>
        </w:tc>
        <w:tc>
          <w:tcPr>
            <w:tcW w:type="dxa" w:w="893"/>
          </w:tcPr>
          <w:p>
            <w:r>
              <w:br/>
            </w:r>
          </w:p>
        </w:tc>
      </w:tr>
      <w:tr>
        <w:tc>
          <w:tcPr>
            <w:tcW w:type="dxa" w:w="509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type="dxa" w:w="1246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测绘程序设计实验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1-8</w:t>
            </w:r>
            <w:r>
              <w:rPr>
                <w:b/>
                <w:color w:val="000000"/>
                <w:sz w:val="22"/>
              </w:rPr>
              <w:t>周 董超</w:t>
            </w:r>
            <w:r>
              <w:rPr>
                <w:b/>
                <w:color w:val="000000"/>
                <w:sz w:val="22"/>
              </w:rPr>
              <w:t>51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506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地理信息系统平台开发技术</w:t>
            </w:r>
            <w:r>
              <w:rPr>
                <w:b/>
                <w:color w:val="000000"/>
                <w:sz w:val="22"/>
              </w:rPr>
              <w:t>1-9</w:t>
            </w:r>
            <w:r>
              <w:rPr>
                <w:b/>
                <w:color w:val="000000"/>
                <w:sz w:val="22"/>
              </w:rPr>
              <w:t>张峰</w:t>
            </w:r>
            <w:r>
              <w:rPr>
                <w:b/>
                <w:color w:val="000000"/>
                <w:sz w:val="22"/>
              </w:rPr>
              <w:t>36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1339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遥感图像解译</w:t>
            </w:r>
            <w:r>
              <w:rPr>
                <w:b/>
                <w:color w:val="000000"/>
                <w:sz w:val="22"/>
              </w:rPr>
              <w:t>1-8</w:t>
            </w:r>
            <w:r>
              <w:rPr>
                <w:b/>
                <w:color w:val="000000"/>
                <w:sz w:val="22"/>
              </w:rPr>
              <w:t>周郭鹏</w:t>
            </w:r>
            <w:r>
              <w:rPr>
                <w:b/>
                <w:color w:val="000000"/>
                <w:sz w:val="22"/>
              </w:rPr>
              <w:t>58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506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Web</w:t>
            </w:r>
            <w:r>
              <w:rPr>
                <w:b/>
                <w:color w:val="000000"/>
                <w:sz w:val="22"/>
              </w:rPr>
              <w:t>开发技术实验</w:t>
            </w:r>
            <w:r>
              <w:rPr>
                <w:b/>
                <w:color w:val="000000"/>
                <w:sz w:val="22"/>
              </w:rPr>
              <w:t>1-16</w:t>
            </w:r>
            <w:r>
              <w:rPr>
                <w:b/>
                <w:color w:val="000000"/>
                <w:sz w:val="22"/>
              </w:rPr>
              <w:t>周 董卫</w:t>
            </w:r>
            <w:r>
              <w:rPr>
                <w:b/>
                <w:color w:val="000000"/>
                <w:sz w:val="22"/>
              </w:rPr>
              <w:t>90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504</w:t>
            </w:r>
            <w:r>
              <w:rPr>
                <w:b/>
                <w:color w:val="000000"/>
                <w:sz w:val="22"/>
              </w:rPr>
              <w:t>、</w:t>
            </w:r>
            <w:r>
              <w:rPr>
                <w:b/>
                <w:color w:val="000000"/>
                <w:sz w:val="22"/>
              </w:rPr>
              <w:t>604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4461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测绘程序设计实验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1-8</w:t>
            </w:r>
            <w:r>
              <w:rPr>
                <w:b/>
                <w:color w:val="000000"/>
                <w:sz w:val="22"/>
              </w:rPr>
              <w:t>周 董超</w:t>
            </w:r>
            <w:r>
              <w:rPr>
                <w:b/>
                <w:color w:val="000000"/>
                <w:sz w:val="22"/>
              </w:rPr>
              <w:t>51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506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信息安全基础实验</w:t>
            </w:r>
            <w:r>
              <w:rPr>
                <w:b/>
                <w:color w:val="000000"/>
                <w:sz w:val="22"/>
              </w:rPr>
              <w:t>9-16</w:t>
            </w:r>
            <w:r>
              <w:rPr>
                <w:b/>
                <w:color w:val="000000"/>
                <w:sz w:val="22"/>
              </w:rPr>
              <w:t>周</w:t>
            </w:r>
            <w:r>
              <w:rPr>
                <w:b/>
                <w:color w:val="000000"/>
                <w:sz w:val="22"/>
              </w:rPr>
              <w:t>35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604</w:t>
            </w:r>
            <w:r>
              <w:rPr>
                <w:b/>
                <w:color w:val="000000"/>
                <w:sz w:val="22"/>
              </w:rPr>
              <w:t>王秀丽</w:t>
            </w:r>
          </w:p>
        </w:tc>
        <w:tc>
          <w:tcPr>
            <w:tcW w:type="dxa" w:w="1192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地理信息系统平台开发技术</w:t>
            </w:r>
            <w:r>
              <w:rPr>
                <w:b/>
                <w:color w:val="000000"/>
                <w:sz w:val="22"/>
              </w:rPr>
              <w:t>1-9</w:t>
            </w:r>
            <w:r>
              <w:rPr>
                <w:b/>
                <w:color w:val="000000"/>
                <w:sz w:val="22"/>
              </w:rPr>
              <w:t>张峰</w:t>
            </w:r>
            <w:r>
              <w:rPr>
                <w:b/>
                <w:color w:val="000000"/>
                <w:sz w:val="22"/>
              </w:rPr>
              <w:t>36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504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通信系统仿真</w:t>
            </w:r>
            <w:r>
              <w:rPr>
                <w:b/>
                <w:color w:val="000000"/>
                <w:sz w:val="22"/>
              </w:rPr>
              <w:t>1-8</w:t>
            </w:r>
            <w:r>
              <w:rPr>
                <w:b/>
                <w:color w:val="000000"/>
                <w:sz w:val="22"/>
              </w:rPr>
              <w:t>周</w:t>
            </w:r>
            <w:r>
              <w:rPr>
                <w:b/>
                <w:color w:val="000000"/>
                <w:sz w:val="22"/>
              </w:rPr>
              <w:t>115</w:t>
            </w:r>
            <w:r>
              <w:rPr>
                <w:b/>
                <w:color w:val="000000"/>
                <w:sz w:val="22"/>
              </w:rPr>
              <w:t>人孙丰刚</w:t>
            </w:r>
            <w:r>
              <w:rPr>
                <w:b/>
                <w:color w:val="000000"/>
                <w:sz w:val="22"/>
              </w:rPr>
              <w:t>506</w:t>
            </w:r>
            <w:r>
              <w:rPr>
                <w:b/>
                <w:color w:val="000000"/>
                <w:sz w:val="22"/>
              </w:rPr>
              <w:t>、</w:t>
            </w:r>
            <w:r>
              <w:rPr>
                <w:b/>
                <w:color w:val="000000"/>
                <w:sz w:val="22"/>
              </w:rPr>
              <w:t>604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371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遥感程序设计与开发实验</w:t>
            </w:r>
            <w:r>
              <w:rPr>
                <w:b/>
                <w:color w:val="000000"/>
                <w:sz w:val="22"/>
              </w:rPr>
              <w:t>1-9</w:t>
            </w:r>
            <w:r>
              <w:rPr>
                <w:b/>
                <w:color w:val="000000"/>
                <w:sz w:val="22"/>
              </w:rPr>
              <w:t>周 刘晓君</w:t>
            </w:r>
            <w:r>
              <w:rPr>
                <w:b/>
                <w:color w:val="000000"/>
                <w:sz w:val="22"/>
              </w:rPr>
              <w:t>&amp;nbsp;&amp;nbsp;&amp;nbsp;58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&amp;nbsp;506</w:t>
            </w:r>
          </w:p>
        </w:tc>
        <w:tc>
          <w:tcPr>
            <w:tcW w:type="dxa" w:w="625"/>
          </w:tcPr>
          <w:p>
            <w:r>
              <w:br/>
            </w:r>
          </w:p>
        </w:tc>
        <w:tc>
          <w:tcPr>
            <w:tcW w:type="dxa" w:w="893"/>
          </w:tcPr>
          <w:p>
            <w:r>
              <w:br/>
            </w:r>
          </w:p>
        </w:tc>
      </w:tr>
      <w:tr>
        <w:tc>
          <w:tcPr>
            <w:tcW w:type="dxa" w:w="509"/>
          </w:tcPr>
          <w:p>
            <w:r>
              <w:br/>
            </w:r>
          </w:p>
        </w:tc>
        <w:tc>
          <w:tcPr>
            <w:tcW w:type="dxa" w:w="1246"/>
          </w:tcPr>
          <w:p>
            <w:r>
              <w:br/>
            </w:r>
          </w:p>
        </w:tc>
        <w:tc>
          <w:tcPr>
            <w:tcW w:type="dxa" w:w="1339"/>
          </w:tcPr>
          <w:p>
            <w:r>
              <w:br/>
            </w:r>
          </w:p>
        </w:tc>
        <w:tc>
          <w:tcPr>
            <w:tcW w:type="dxa" w:w="4461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信息安全基础实验</w:t>
            </w:r>
            <w:r>
              <w:rPr>
                <w:b/>
                <w:color w:val="000000"/>
                <w:sz w:val="22"/>
              </w:rPr>
              <w:t>1-8</w:t>
            </w:r>
            <w:r>
              <w:rPr>
                <w:b/>
                <w:color w:val="000000"/>
                <w:sz w:val="22"/>
              </w:rPr>
              <w:t>周</w:t>
            </w:r>
            <w:r>
              <w:rPr>
                <w:b/>
                <w:color w:val="000000"/>
                <w:sz w:val="22"/>
              </w:rPr>
              <w:t>35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604</w:t>
            </w:r>
            <w:r>
              <w:rPr>
                <w:b/>
                <w:color w:val="000000"/>
                <w:sz w:val="22"/>
              </w:rPr>
              <w:t>王秀丽</w:t>
            </w:r>
          </w:p>
        </w:tc>
        <w:tc>
          <w:tcPr>
            <w:tcW w:type="dxa" w:w="1192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通信系统仿真</w:t>
            </w:r>
            <w:r>
              <w:rPr>
                <w:b/>
                <w:color w:val="000000"/>
                <w:sz w:val="22"/>
              </w:rPr>
              <w:t>1-8</w:t>
            </w:r>
            <w:r>
              <w:rPr>
                <w:b/>
                <w:color w:val="000000"/>
                <w:sz w:val="22"/>
              </w:rPr>
              <w:t>周</w:t>
            </w:r>
            <w:r>
              <w:rPr>
                <w:b/>
                <w:color w:val="000000"/>
                <w:sz w:val="22"/>
              </w:rPr>
              <w:t>115</w:t>
            </w:r>
            <w:r>
              <w:rPr>
                <w:b/>
                <w:color w:val="000000"/>
                <w:sz w:val="22"/>
              </w:rPr>
              <w:t>人孙丰刚</w:t>
            </w:r>
            <w:r>
              <w:rPr>
                <w:b/>
                <w:color w:val="000000"/>
                <w:sz w:val="22"/>
              </w:rPr>
              <w:t>506</w:t>
            </w:r>
            <w:r>
              <w:rPr>
                <w:b/>
                <w:color w:val="000000"/>
                <w:sz w:val="22"/>
              </w:rPr>
              <w:t>、</w:t>
            </w:r>
            <w:r>
              <w:rPr>
                <w:b/>
                <w:color w:val="000000"/>
                <w:sz w:val="22"/>
              </w:rPr>
              <w:t>604</w:t>
            </w:r>
          </w:p>
          <w:p>
            <w:pPr>
              <w:ind w:left="0"/>
              <w:jc w:val="left"/>
              <w:textAlignment w:val="auto"/>
            </w:pPr>
          </w:p>
        </w:tc>
        <w:tc>
          <w:tcPr>
            <w:tcW w:type="dxa" w:w="3715"/>
          </w:tcPr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遥感程序设计与开发实验</w:t>
            </w:r>
            <w:r>
              <w:rPr>
                <w:b/>
                <w:color w:val="000000"/>
                <w:sz w:val="22"/>
              </w:rPr>
              <w:t>1-9</w:t>
            </w:r>
            <w:r>
              <w:rPr>
                <w:b/>
                <w:color w:val="000000"/>
                <w:sz w:val="22"/>
              </w:rPr>
              <w:t>周刘晓君</w:t>
            </w:r>
            <w:r>
              <w:rPr>
                <w:b/>
                <w:color w:val="000000"/>
                <w:sz w:val="22"/>
              </w:rPr>
              <w:t>58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604</w:t>
            </w:r>
          </w:p>
          <w:p>
            <w:pPr>
              <w:ind w:left="0"/>
              <w:jc w:val="left"/>
              <w:textAlignment w:val="auto"/>
            </w:pPr>
            <w:r>
              <w:rPr>
                <w:b/>
                <w:color w:val="000000"/>
                <w:sz w:val="22"/>
              </w:rPr>
              <w:t>软件测试基础 喻杰</w:t>
            </w:r>
            <w:r>
              <w:rPr>
                <w:b/>
                <w:color w:val="000000"/>
                <w:sz w:val="22"/>
              </w:rPr>
              <w:t>136</w:t>
            </w:r>
            <w:r>
              <w:rPr>
                <w:b/>
                <w:color w:val="000000"/>
                <w:sz w:val="22"/>
              </w:rPr>
              <w:t>人</w:t>
            </w:r>
            <w:r>
              <w:rPr>
                <w:b/>
                <w:color w:val="000000"/>
                <w:sz w:val="22"/>
              </w:rPr>
              <w:t>&amp;nbsp;506 &amp;nbsp;&amp;nbsp;1-12</w:t>
            </w:r>
            <w:r>
              <w:rPr>
                <w:b/>
                <w:color w:val="000000"/>
                <w:sz w:val="22"/>
              </w:rPr>
              <w:t>周</w:t>
            </w:r>
          </w:p>
        </w:tc>
        <w:tc>
          <w:tcPr>
            <w:tcW w:type="dxa" w:w="625"/>
          </w:tcPr>
          <w:p>
            <w:r>
              <w:br/>
            </w:r>
          </w:p>
        </w:tc>
        <w:tc>
          <w:tcPr>
            <w:tcW w:type="dxa" w:w="893"/>
          </w:tcPr>
          <w:p>
            <w:r>
              <w:br/>
            </w:r>
          </w:p>
        </w:tc>
      </w:tr>
      <w:tr>
        <w:tc>
          <w:tcPr>
            <w:tcW w:type="dxa" w:w="509"/>
          </w:tcPr>
          <w:p>
            <w:r>
              <w:br/>
            </w:r>
          </w:p>
        </w:tc>
        <w:tc>
          <w:tcPr>
            <w:tcW w:type="dxa" w:w="1246"/>
          </w:tcPr>
          <w:p>
            <w:r>
              <w:br/>
            </w:r>
          </w:p>
        </w:tc>
        <w:tc>
          <w:tcPr>
            <w:tcW w:type="dxa" w:w="1339"/>
          </w:tcPr>
          <w:p>
            <w:r>
              <w:br/>
            </w:r>
          </w:p>
        </w:tc>
        <w:tc>
          <w:tcPr>
            <w:tcW w:type="dxa" w:w="4461"/>
          </w:tcPr>
          <w:p>
            <w:r>
              <w:br/>
            </w:r>
          </w:p>
        </w:tc>
        <w:tc>
          <w:tcPr>
            <w:tcW w:type="dxa" w:w="1192"/>
          </w:tcPr>
          <w:p>
            <w:r>
              <w:br/>
            </w:r>
          </w:p>
        </w:tc>
        <w:tc>
          <w:tcPr>
            <w:tcW w:type="dxa" w:w="3715"/>
          </w:tcPr>
          <w:p>
            <w:r>
              <w:br/>
            </w:r>
          </w:p>
        </w:tc>
        <w:tc>
          <w:tcPr>
            <w:tcW w:type="dxa" w:w="625"/>
          </w:tcPr>
          <w:p>
            <w:r>
              <w:br/>
            </w:r>
          </w:p>
        </w:tc>
        <w:tc>
          <w:tcPr>
            <w:tcW w:type="dxa" w:w="893"/>
          </w:tcPr>
          <w:p>
            <w:r>
              <w:br/>
            </w:r>
          </w:p>
        </w:tc>
      </w:tr>
    </w:tbl>
    <w:p>
      <w:pPr>
        <w:ind w:left="0"/>
        <w:jc w:val="left"/>
        <w:textAlignment w:val="auto"/>
      </w:pPr>
      <w:r>
        <w:br/>
      </w:r>
    </w:p>
    <w:sectPr>
      <w:pgSz w:code="1" w:h="15840" w:w="12240"/>
      <w:pgMar w:left="1440" w:bottom="1440" w:right="1440" w:top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ns6="http://schemas.openxmlformats.org/schemaLibrary/2006/main" xmlns:c="http://schemas.openxmlformats.org/drawingml/2006/chart" xmlns:ns8="http://schemas.openxmlformats.org/drawingml/2006/chartDrawing" xmlns:dgm="http://schemas.openxmlformats.org/drawingml/2006/diagram" xmlns:pic="http://schemas.openxmlformats.org/drawingml/2006/picture" xmlns:ns11="http://schemas.openxmlformats.org/drawingml/2006/spreadsheetDrawing" xmlns:dsp="http://schemas.microsoft.com/office/drawing/2008/diagram" xmlns:ns13="urn:schemas-microsoft-com:office:excel" xmlns:o="urn:schemas-microsoft-com:office:office" xmlns:v="urn:schemas-microsoft-com:vml" xmlns:w10="urn:schemas-microsoft-com:office:word" xmlns:ns17="urn:schemas-microsoft-com:office:powerpoint" xmlns:odx="http://opendope.org/xpaths" xmlns:odc="http://opendope.org/conditions" xmlns:odq="http://opendope.org/questions" xmlns:odi="http://opendope.org/components" xmlns:odgm="http://opendope.org/SmartArt/DataHierarchy" xmlns:ns24="http://schemas.openxmlformats.org/officeDocument/2006/bibliography" xmlns:ns25="http://schemas.openxmlformats.org/drawingml/2006/compatibility" xmlns:ns26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en-US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0" w:name="Emphasis"/>
    <w:lsdException w:unhideWhenUsed="false" w:semiHidden="false" w:uiPriority="59" w:name="Table Grid"/>
  </w:latentStyles>
  <w:style w:default="true" w:styleId="Normal" w:type="paragraph">
    <w:name w:val="Normal"/>
    <w:qFormat/>
    <w:rsid w:val="004A3277"/>
  </w:style>
  <w:style w:styleId="Heading1" w:type="paragraph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cstheme="majorBidi" w:eastAsiaTheme="majorEastAsia" w:hAnsiTheme="majorHAnsi" w:asciiTheme="majorHAnsi"/>
      <w:b/>
      <w:bCs/>
      <w:color w:themeColor="accent1" w:val="4F81BD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default="true" w:styleId="DefaultParagraphFont" w:type="character">
    <w:name w:val="Default Paragraph Font"/>
    <w:uiPriority w:val="1"/>
    <w:semiHidden/>
    <w:unhideWhenUsed/>
  </w:style>
  <w:style w:styleId="Header" w:type="paragraph">
    <w:name w:val="header"/>
    <w:basedOn w:val="Normal"/>
    <w:link w:val="HeaderChar"/>
    <w:uiPriority w:val="99"/>
    <w:unhideWhenUsed/>
    <w:rsid w:val="00841CD9"/>
    <w:pPr>
      <w:tabs>
        <w:tab w:pos="4680" w:val="center"/>
        <w:tab w:pos="9360" w:val="right"/>
      </w:tabs>
    </w:pPr>
  </w:style>
  <w:style w:customStyle="true" w:styleId="HeaderChar" w:type="character">
    <w:name w:val="Header Char"/>
    <w:basedOn w:val="DefaultParagraphFont"/>
    <w:link w:val="Header"/>
    <w:uiPriority w:val="99"/>
    <w:rsid w:val="00841CD9"/>
  </w:style>
  <w:style w:customStyle="true" w:styleId="Heading1Char" w:type="character">
    <w:name w:val="Heading 1 Char"/>
    <w:basedOn w:val="DefaultParagraphFont"/>
    <w:link w:val="Heading1"/>
    <w:uiPriority w:val="9"/>
    <w:rsid w:val="00841CD9"/>
    <w:rPr>
      <w:rFonts w:cstheme="majorBidi" w:eastAsiaTheme="majorEastAsia" w:hAnsiTheme="majorHAnsi" w:asciiTheme="majorHAnsi"/>
      <w:b/>
      <w:bCs/>
      <w:color w:themeShade="BF" w:themeColor="accent1" w:val="365F91"/>
      <w:sz w:val="28"/>
      <w:szCs w:val="28"/>
    </w:rPr>
  </w:style>
  <w:style w:customStyle="true" w:styleId="Heading2Char" w:type="character">
    <w:name w:val="Heading 2 Char"/>
    <w:basedOn w:val="DefaultParagraphFont"/>
    <w:link w:val="Heading2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  <w:sz w:val="26"/>
      <w:szCs w:val="26"/>
    </w:rPr>
  </w:style>
  <w:style w:customStyle="true" w:styleId="Heading3Char" w:type="character">
    <w:name w:val="Heading 3 Char"/>
    <w:basedOn w:val="DefaultParagraphFont"/>
    <w:link w:val="Heading3"/>
    <w:uiPriority w:val="9"/>
    <w:rsid w:val="00841CD9"/>
    <w:rPr>
      <w:rFonts w:cstheme="majorBidi" w:eastAsiaTheme="majorEastAsia" w:hAnsiTheme="majorHAnsi" w:asciiTheme="majorHAnsi"/>
      <w:b/>
      <w:bCs/>
      <w:color w:themeColor="accent1" w:val="4F81BD"/>
    </w:rPr>
  </w:style>
  <w:style w:customStyle="true" w:styleId="Heading4Char" w:type="character">
    <w:name w:val="Heading 4 Char"/>
    <w:basedOn w:val="DefaultParagraphFont"/>
    <w:link w:val="Heading4"/>
    <w:uiPriority w:val="9"/>
    <w:rsid w:val="00841CD9"/>
    <w:rPr>
      <w:rFonts w:cstheme="majorBidi" w:eastAsiaTheme="majorEastAsia" w:hAnsiTheme="majorHAnsi" w:asciiTheme="majorHAnsi"/>
      <w:b/>
      <w:bCs/>
      <w:i/>
      <w:iCs/>
      <w:color w:themeColor="accent1" w:val="4F81BD"/>
    </w:rPr>
  </w:style>
  <w:style w:styleId="NormalIndent" w:type="paragraph">
    <w:name w:val="Normal Indent"/>
    <w:basedOn w:val="Normal"/>
    <w:uiPriority w:val="99"/>
    <w:unhideWhenUsed/>
    <w:rsid w:val="00841CD9"/>
    <w:pPr>
      <w:ind w:left="720"/>
    </w:pPr>
  </w:style>
  <w:style w:styleId="Subtitle" w:type="paragraph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customStyle="true" w:styleId="SubtitleChar" w:type="character">
    <w:name w:val="Subtitle Char"/>
    <w:basedOn w:val="DefaultParagraphFont"/>
    <w:link w:val="Subtitle"/>
    <w:uiPriority w:val="11"/>
    <w:rsid w:val="00841CD9"/>
    <w:rPr>
      <w:rFonts w:cstheme="majorBidi" w:eastAsiaTheme="majorEastAsia" w:hAnsiTheme="majorHAnsi" w:asciiTheme="majorHAnsi"/>
      <w:i/>
      <w:iCs/>
      <w:color w:themeColor="accent1" w:val="4F81BD"/>
      <w:spacing w:val="15"/>
      <w:sz w:val="24"/>
      <w:szCs w:val="24"/>
    </w:rPr>
  </w:style>
  <w:style w:styleId="Title" w:type="paragraph">
    <w:name w:val="Title"/>
    <w:basedOn w:val="Normal"/>
    <w:next w:val="Normal"/>
    <w:link w:val="TitleChar"/>
    <w:uiPriority w:val="10"/>
    <w:qFormat/>
    <w:rsid w:val="00841CD9"/>
    <w:pPr>
      <w:pBdr>
        <w:bottom w:space="4" w:sz="8" w:themeColor="accent1" w:color="4F81BD" w:val="single"/>
      </w:pBdr>
      <w:spacing w:after="300"/>
      <w:contextualSpacing/>
    </w:pPr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customStyle="true" w:styleId="TitleChar" w:type="character">
    <w:name w:val="Title Char"/>
    <w:basedOn w:val="DefaultParagraphFont"/>
    <w:link w:val="Title"/>
    <w:uiPriority w:val="10"/>
    <w:rsid w:val="00841CD9"/>
    <w:rPr>
      <w:rFonts w:cstheme="majorBidi" w:eastAsiaTheme="majorEastAsia" w:hAnsiTheme="majorHAnsi" w:asciiTheme="majorHAnsi"/>
      <w:color w:themeShade="BF" w:themeColor="text2" w:val="17365D"/>
      <w:spacing w:val="5"/>
      <w:kern w:val="28"/>
      <w:sz w:val="52"/>
      <w:szCs w:val="52"/>
    </w:rPr>
  </w:style>
  <w:style w:styleId="Emphasis" w:type="character">
    <w:name w:val="Emphasis"/>
    <w:basedOn w:val="DefaultParagraphFont"/>
    <w:uiPriority w:val="20"/>
    <w:qFormat/>
    <w:rsid w:val="00D1197D"/>
    <w:rPr>
      <w:i/>
      <w:iCs/>
    </w:rPr>
  </w:style>
  <w:style w:styleId="Hyperlink" w:type="character">
    <w:name w:val="Hyperlink"/>
    <w:basedOn w:val="DefaultParagraphFont"/>
    <w:uiPriority w:val="99"/>
    <w:unhideWhenUsed/>
    <w:rPr>
      <w:color w:themeColor="hyperlink" w:val="0000FF"/>
      <w:u w:val="single"/>
    </w:rPr>
  </w:style>
  <w:style w:styleId="TableGrid" w:type="table">
    <w:name w:val="Table Grid"/>
    <w:basedOn w:val="TableNormal"/>
    <w:uiPriority w:val="59"/>
    <w:pPr>
      <w:spacing w:lineRule="auto" w:line="240" w:after="0"/>
    </w:pPr>
    <w:tblPr>
      <w:tblInd w:type="dxa" w:w="0"/>
      <w:tblBorders>
        <w:top w:space="0" w:sz="4" w:themeColor="text1" w:color="000000" w:val="single"/>
        <w:left w:space="0" w:sz="4" w:themeColor="text1" w:color="000000" w:val="single"/>
        <w:bottom w:space="0" w:sz="4" w:themeColor="text1" w:color="000000" w:val="single"/>
        <w:right w:space="0" w:sz="4" w:themeColor="text1" w:color="000000" w:val="single"/>
        <w:insideH w:space="0" w:sz="4" w:themeColor="text1" w:color="000000" w:val="single"/>
        <w:insideV w:space="0" w:sz="4" w:themeColor="text1" w:color="00000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true" w:styleId="TableNormal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2.7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docx4j</dc:creator>
  <cp:lastModifiedBy>docx4j</cp:lastModifiedBy>
</cp:coreProperties>
</file>